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7C4" w:rsidRDefault="004E37C4">
      <w:r>
        <w:rPr>
          <w:noProof/>
          <w:lang w:eastAsia="en-US"/>
        </w:rPr>
        <w:pict>
          <v:rect id="_x0000_s1031" style="position:absolute;margin-left:0;margin-top:0;width:559.95pt;height:19.5pt;z-index:251658240;mso-position-horizontal:center;mso-position-horizontal-relative:margin;mso-position-vertical:top;mso-position-vertical-relative:margin" o:allowincell="f" filled="f" stroked="f">
            <v:textbox style="mso-next-textbox:#_x0000_s1031;mso-fit-shape-to-text:t" inset="0,0,0,0">
              <w:txbxContent>
                <w:tbl>
                  <w:tblPr>
                    <w:tblW w:w="5000" w:type="pct"/>
                    <w:jc w:val="center"/>
                    <w:tblCellMar>
                      <w:left w:w="0" w:type="dxa"/>
                      <w:right w:w="0" w:type="dxa"/>
                    </w:tblCellMar>
                    <w:tblLook w:val="00A0"/>
                  </w:tblPr>
                  <w:tblGrid>
                    <w:gridCol w:w="11214"/>
                  </w:tblGrid>
                  <w:tr w:rsidR="004E37C4" w:rsidRPr="008E0067">
                    <w:trPr>
                      <w:jc w:val="center"/>
                    </w:trPr>
                    <w:tc>
                      <w:tcPr>
                        <w:tcW w:w="0" w:type="auto"/>
                        <w:shd w:val="clear" w:color="auto" w:fill="F4B29B"/>
                        <w:vAlign w:val="center"/>
                      </w:tcPr>
                      <w:p w:rsidR="004E37C4" w:rsidRPr="008E0067" w:rsidRDefault="004E37C4">
                        <w:pPr>
                          <w:pStyle w:val="NoSpacing"/>
                          <w:rPr>
                            <w:sz w:val="8"/>
                            <w:szCs w:val="8"/>
                          </w:rPr>
                        </w:pPr>
                      </w:p>
                    </w:tc>
                  </w:tr>
                  <w:tr w:rsidR="004E37C4" w:rsidRPr="008E0067">
                    <w:trPr>
                      <w:jc w:val="center"/>
                    </w:trPr>
                    <w:tc>
                      <w:tcPr>
                        <w:tcW w:w="0" w:type="auto"/>
                        <w:shd w:val="clear" w:color="auto" w:fill="D34817"/>
                        <w:vAlign w:val="center"/>
                      </w:tcPr>
                      <w:p w:rsidR="004E37C4" w:rsidRPr="008E0067" w:rsidRDefault="004E37C4">
                        <w:pPr>
                          <w:pStyle w:val="NoSpacing"/>
                          <w:rPr>
                            <w:sz w:val="16"/>
                            <w:szCs w:val="16"/>
                          </w:rPr>
                        </w:pPr>
                      </w:p>
                    </w:tc>
                  </w:tr>
                  <w:tr w:rsidR="004E37C4" w:rsidRPr="008E0067">
                    <w:trPr>
                      <w:jc w:val="center"/>
                    </w:trPr>
                    <w:tc>
                      <w:tcPr>
                        <w:tcW w:w="0" w:type="auto"/>
                        <w:shd w:val="clear" w:color="auto" w:fill="918485"/>
                        <w:vAlign w:val="center"/>
                      </w:tcPr>
                      <w:p w:rsidR="004E37C4" w:rsidRPr="008E0067" w:rsidRDefault="004E37C4">
                        <w:pPr>
                          <w:pStyle w:val="NoSpacing"/>
                          <w:rPr>
                            <w:sz w:val="8"/>
                            <w:szCs w:val="8"/>
                          </w:rPr>
                        </w:pPr>
                      </w:p>
                    </w:tc>
                  </w:tr>
                </w:tbl>
                <w:p w:rsidR="004E37C4" w:rsidRDefault="004E37C4">
                  <w:pPr>
                    <w:spacing w:after="0" w:line="14" w:lineRule="exact"/>
                    <w:rPr>
                      <w:sz w:val="8"/>
                      <w:szCs w:val="8"/>
                    </w:rPr>
                  </w:pPr>
                </w:p>
              </w:txbxContent>
            </v:textbox>
            <w10:wrap anchorx="margin" anchory="margin"/>
          </v:rect>
        </w:pict>
      </w:r>
    </w:p>
    <w:p w:rsidR="004E37C4" w:rsidRDefault="004E37C4">
      <w:pPr>
        <w:pStyle w:val="DateText"/>
      </w:pPr>
      <w:r>
        <w:t>02/16/2012</w:t>
      </w:r>
    </w:p>
    <w:p w:rsidR="004E37C4" w:rsidRDefault="004E37C4">
      <w:pPr>
        <w:pStyle w:val="SenderAddress"/>
      </w:pPr>
      <w:r>
        <w:t>Nicole Perrone</w:t>
      </w:r>
    </w:p>
    <w:p w:rsidR="004E37C4" w:rsidRDefault="004E37C4">
      <w:pPr>
        <w:pStyle w:val="SenderAddress"/>
      </w:pPr>
      <w:r>
        <w:t>Talbots Abroad</w:t>
      </w:r>
    </w:p>
    <w:p w:rsidR="004E37C4" w:rsidRDefault="004E37C4" w:rsidP="002E4FAB">
      <w:pPr>
        <w:pStyle w:val="SenderAddress"/>
      </w:pPr>
      <w:r>
        <w:t>Hampton Middle School</w:t>
      </w:r>
    </w:p>
    <w:p w:rsidR="004E37C4" w:rsidRDefault="004E37C4">
      <w:pPr>
        <w:pStyle w:val="RecipientAddress"/>
      </w:pPr>
    </w:p>
    <w:p w:rsidR="004E37C4" w:rsidRDefault="004E37C4">
      <w:r>
        <w:t>Dear Moses Hampton,</w:t>
      </w:r>
    </w:p>
    <w:p w:rsidR="004E37C4" w:rsidRDefault="004E37C4" w:rsidP="002E4FAB">
      <w:pPr>
        <w:pStyle w:val="Salutation"/>
        <w:ind w:firstLine="720"/>
        <w:rPr>
          <w:b w:val="0"/>
          <w:bCs w:val="0"/>
        </w:rPr>
      </w:pPr>
      <w:r w:rsidRPr="002E4FAB">
        <w:rPr>
          <w:b w:val="0"/>
          <w:bCs w:val="0"/>
        </w:rPr>
        <w:t xml:space="preserve">I should definitely be considered a candidate for the overseas assignment in China. </w:t>
      </w:r>
      <w:r>
        <w:rPr>
          <w:b w:val="0"/>
          <w:bCs w:val="0"/>
        </w:rPr>
        <w:t xml:space="preserve">The reason I choose this country had to do with many different factors.  The first reason would be their unique language.  It would be very wise to pick up Chinese as they are growing not only in their population, but in their economy.  Say later on in life I decide to work in a company that makes a lot of oversees conferences, I could use my Chinese to interact with them and engage in a conversation instead of just sitting on the sidelines.  Also, I chose China because they have delicious food.  Between the eggrolls, noodles, and various vegetables you just can’t get enough.  Plus it’s also fun to use the chopsticks.  Finally, they have many interesting monuments and buildings.  From their famous Great Wall to the Bird’s Nest from 2008 Olympic Games they definitely know how to top the charts on cool structures.  </w:t>
      </w:r>
    </w:p>
    <w:p w:rsidR="004E37C4" w:rsidRPr="00717615" w:rsidRDefault="004E37C4" w:rsidP="00717615">
      <w:r>
        <w:tab/>
        <w:t>I hope that through the course of your Global Networking and Exploration class, I will learn much more about the culture, etiquette, and daily life of the Chinese.  With the knowledge I learn, I will be able to become a more well rounded citizen and more culturally aware of those around me.  You should choose me for this position because I have much to offer to the cause.  First, I have many years of languages behind me.  These include fourteen years of English, two years of exploratory Spanish; Latin; French; and Germen, and at the moment one extra year of Latin that I plan on taking throughout my whole high school career.  By adding Chinese to the mix, I can give myself a better and brighter future.  Also, I have a slight background of some the culture of China such as clothing and a bit of food.  This gives me more of an edge than those who don’t know anything about their chosen country.  In conclusion, because I have a background of other languages and the Chinese culture, you should choose me to be on the Talbot Thingamajigs team.</w:t>
      </w:r>
    </w:p>
    <w:p w:rsidR="004E37C4" w:rsidRDefault="004E37C4">
      <w:pPr>
        <w:pStyle w:val="Closing"/>
      </w:pPr>
      <w:r>
        <w:t>Sincerely,</w:t>
      </w:r>
    </w:p>
    <w:p w:rsidR="004E37C4" w:rsidRDefault="004E37C4">
      <w:pPr>
        <w:pStyle w:val="Signature"/>
      </w:pPr>
      <w:r>
        <w:t>Nicole Perrone</w:t>
      </w:r>
    </w:p>
    <w:p w:rsidR="004E37C4" w:rsidRDefault="004E37C4">
      <w:pPr>
        <w:pStyle w:val="Signature"/>
      </w:pPr>
      <w:r>
        <w:t>Student</w:t>
      </w:r>
    </w:p>
    <w:p w:rsidR="004E37C4" w:rsidRDefault="004E37C4">
      <w:pPr>
        <w:pStyle w:val="Signature"/>
      </w:pPr>
      <w:r>
        <w:t>Talbots Abroad</w:t>
      </w:r>
    </w:p>
    <w:sectPr w:rsidR="004E37C4" w:rsidSect="003E384B">
      <w:footerReference w:type="default" r:id="rId7"/>
      <w:footerReference w:type="first" r:id="rId8"/>
      <w:pgSz w:w="12240" w:h="15840" w:code="1"/>
      <w:pgMar w:top="1440" w:right="1440" w:bottom="1440" w:left="1440" w:header="720" w:footer="720" w:gutter="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7C4" w:rsidRDefault="004E37C4">
      <w:pPr>
        <w:spacing w:after="0" w:line="240" w:lineRule="auto"/>
      </w:pPr>
      <w:r>
        <w:separator/>
      </w:r>
    </w:p>
  </w:endnote>
  <w:endnote w:type="continuationSeparator" w:id="0">
    <w:p w:rsidR="004E37C4" w:rsidRDefault="004E37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7C4" w:rsidRDefault="004E37C4">
    <w:pPr>
      <w:rPr>
        <w:sz w:val="20"/>
        <w:szCs w:val="20"/>
      </w:rPr>
    </w:pPr>
    <w:r>
      <w:rPr>
        <w:noProof/>
        <w:lang w:eastAsia="en-US"/>
      </w:rPr>
      <w:pict>
        <v:rect id="_x0000_s2049" style="position:absolute;margin-left:-162pt;margin-top:0;width:234pt;height:9in;z-index:251660288;mso-position-horizontal-relative:page;mso-position-vertical:bottom;mso-position-vertical-relative:margin;v-text-anchor:middle" o:allowincell="f" filled="f" stroked="f">
          <v:textbox style="layout-flow:vertical;mso-layout-flow-alt:bottom-to-top;mso-next-textbox:#_x0000_s2049" inset=",,8.64pt,10.8pt">
            <w:txbxContent>
              <w:p w:rsidR="004E37C4" w:rsidRDefault="004E37C4">
                <w:pPr>
                  <w:pStyle w:val="GrayText"/>
                </w:pPr>
                <w:r>
                  <w:t>Talbots Abroad</w:t>
                </w:r>
              </w:p>
            </w:txbxContent>
          </v:textbox>
          <w10:wrap anchorx="margin" anchory="margin"/>
        </v:rect>
      </w:pict>
    </w:r>
    <w:r>
      <w:rPr>
        <w:noProof/>
        <w:lang w:eastAsia="en-US"/>
      </w:rPr>
      <w:pict>
        <v:roundrect id="_x0000_s2050" style="position:absolute;margin-left:0;margin-top:0;width:561.05pt;height:743.15pt;z-index:251661312;mso-position-horizontal:center;mso-position-horizontal-relative:page;mso-position-vertical:center;mso-position-vertical-relative:page" arcsize="2637f" o:allowincell="f" filled="f" fillcolor="black" strokeweight="1pt">
          <v:fill color2="#272727" type="pattern"/>
          <w10:wrap anchorx="page" anchory="page"/>
        </v:roundrect>
      </w:pict>
    </w:r>
    <w:r>
      <w:rPr>
        <w:noProof/>
        <w:lang w:eastAsia="en-US"/>
      </w:rPr>
      <w:pict>
        <v:oval id="_x0000_s2051" style="position:absolute;margin-left:31pt;margin-top:10in;width:41pt;height:41pt;z-index:251662336;mso-position-horizontal-relative:page;mso-position-vertical-relative:page;v-text-anchor:middle" o:allowincell="f" fillcolor="#d34817" stroked="f">
          <v:textbox style="mso-next-textbox:#_x0000_s2051" inset="0,0,0,0">
            <w:txbxContent>
              <w:p w:rsidR="004E37C4" w:rsidRPr="008E0067" w:rsidRDefault="004E37C4">
                <w:pPr>
                  <w:pStyle w:val="NoSpacing"/>
                  <w:jc w:val="center"/>
                  <w:rPr>
                    <w:color w:val="FFFFFF"/>
                    <w:sz w:val="40"/>
                    <w:szCs w:val="40"/>
                  </w:rPr>
                </w:pPr>
                <w:fldSimple w:instr=" PAGE  \* Arabic  \* MERGEFORMAT ">
                  <w:r w:rsidRPr="008E0067">
                    <w:rPr>
                      <w:noProof/>
                      <w:color w:val="FFFFFF"/>
                      <w:sz w:val="40"/>
                      <w:szCs w:val="40"/>
                    </w:rPr>
                    <w:t>2</w:t>
                  </w:r>
                </w:fldSimple>
              </w:p>
            </w:txbxContent>
          </v:textbox>
          <w10:wrap anchorx="margin" anchory="page"/>
        </v:oval>
      </w:pict>
    </w:r>
  </w:p>
  <w:p w:rsidR="004E37C4" w:rsidRDefault="004E37C4">
    <w:pPr>
      <w:pStyle w:val="Footer"/>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7C4" w:rsidRDefault="004E37C4">
    <w:pPr>
      <w:pStyle w:val="Footer"/>
    </w:pPr>
    <w:r>
      <w:rPr>
        <w:noProof/>
        <w:lang w:eastAsia="en-US"/>
      </w:rPr>
      <w:pict>
        <v:oval id="_x0000_s2052" style="position:absolute;margin-left:31pt;margin-top:10in;width:41pt;height:41pt;z-index:251664384;mso-position-horizontal-relative:page;mso-position-vertical-relative:page;v-text-anchor:middle" o:allowincell="f" fillcolor="#d34817" stroked="f">
          <v:textbox style="mso-next-textbox:#_x0000_s2052" inset="0,0,0,0">
            <w:txbxContent>
              <w:p w:rsidR="004E37C4" w:rsidRPr="008E0067" w:rsidRDefault="004E37C4">
                <w:pPr>
                  <w:pStyle w:val="NoSpacing"/>
                  <w:jc w:val="center"/>
                  <w:rPr>
                    <w:color w:val="FFFFFF"/>
                    <w:sz w:val="40"/>
                    <w:szCs w:val="40"/>
                  </w:rPr>
                </w:pPr>
              </w:p>
            </w:txbxContent>
          </v:textbox>
          <w10:wrap anchorx="margin" anchory="page"/>
        </v:oval>
      </w:pict>
    </w:r>
    <w:r>
      <w:rPr>
        <w:noProof/>
        <w:lang w:eastAsia="en-US"/>
      </w:rPr>
      <w:pict>
        <v:roundrect id="_x0000_s2053" style="position:absolute;margin-left:0;margin-top:0;width:561.1pt;height:742.8pt;z-index:251665408;mso-position-horizontal:center;mso-position-horizontal-relative:page;mso-position-vertical:center;mso-position-vertical-relative:page" arcsize="2637f" o:allowincell="f" filled="f" fillcolor="black" strokeweight="1pt">
          <v:fill color2="#272727" type="pattern"/>
          <w10:wrap anchorx="page" anchory="page"/>
        </v:round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7C4" w:rsidRDefault="004E37C4">
      <w:pPr>
        <w:spacing w:after="0" w:line="240" w:lineRule="auto"/>
      </w:pPr>
      <w:r>
        <w:separator/>
      </w:r>
    </w:p>
  </w:footnote>
  <w:footnote w:type="continuationSeparator" w:id="0">
    <w:p w:rsidR="004E37C4" w:rsidRDefault="004E37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E0C0C54A"/>
    <w:lvl w:ilvl="0">
      <w:start w:val="1"/>
      <w:numFmt w:val="bullet"/>
      <w:lvlText w:val="○"/>
      <w:lvlJc w:val="left"/>
      <w:pPr>
        <w:ind w:left="1800" w:hanging="360"/>
      </w:pPr>
      <w:rPr>
        <w:rFonts w:ascii="Monotype Corsiva" w:hAnsi="Monotype Corsiva" w:cs="Monotype Corsiva" w:hint="default"/>
        <w:color w:val="A28E6A"/>
      </w:rPr>
    </w:lvl>
  </w:abstractNum>
  <w:abstractNum w:abstractNumId="1">
    <w:nsid w:val="FFFFFF81"/>
    <w:multiLevelType w:val="singleLevel"/>
    <w:tmpl w:val="9A8A1DFA"/>
    <w:lvl w:ilvl="0">
      <w:start w:val="1"/>
      <w:numFmt w:val="bullet"/>
      <w:lvlText w:val=""/>
      <w:lvlJc w:val="left"/>
      <w:pPr>
        <w:ind w:left="1440" w:hanging="360"/>
      </w:pPr>
      <w:rPr>
        <w:rFonts w:ascii="Symbol" w:hAnsi="Symbol" w:cs="Symbol" w:hint="default"/>
        <w:color w:val="A28E6A"/>
      </w:rPr>
    </w:lvl>
  </w:abstractNum>
  <w:abstractNum w:abstractNumId="2">
    <w:nsid w:val="FFFFFF82"/>
    <w:multiLevelType w:val="singleLevel"/>
    <w:tmpl w:val="4AAC3C4A"/>
    <w:lvl w:ilvl="0">
      <w:start w:val="1"/>
      <w:numFmt w:val="bullet"/>
      <w:lvlText w:val=""/>
      <w:lvlJc w:val="left"/>
      <w:pPr>
        <w:ind w:left="1080" w:hanging="360"/>
      </w:pPr>
      <w:rPr>
        <w:rFonts w:ascii="Symbol" w:hAnsi="Symbol" w:cs="Symbol" w:hint="default"/>
        <w:color w:val="EE8C69"/>
      </w:rPr>
    </w:lvl>
  </w:abstractNum>
  <w:abstractNum w:abstractNumId="3">
    <w:nsid w:val="FFFFFF83"/>
    <w:multiLevelType w:val="singleLevel"/>
    <w:tmpl w:val="3EFA84BC"/>
    <w:lvl w:ilvl="0">
      <w:start w:val="1"/>
      <w:numFmt w:val="bullet"/>
      <w:lvlText w:val=""/>
      <w:lvlJc w:val="left"/>
      <w:pPr>
        <w:ind w:left="720" w:hanging="360"/>
      </w:pPr>
      <w:rPr>
        <w:rFonts w:ascii="Symbol" w:hAnsi="Symbol" w:cs="Symbol" w:hint="default"/>
        <w:color w:val="D34817"/>
      </w:rPr>
    </w:lvl>
  </w:abstractNum>
  <w:abstractNum w:abstractNumId="4">
    <w:nsid w:val="FFFFFF89"/>
    <w:multiLevelType w:val="singleLevel"/>
    <w:tmpl w:val="3932A106"/>
    <w:lvl w:ilvl="0">
      <w:start w:val="1"/>
      <w:numFmt w:val="bullet"/>
      <w:lvlText w:val=""/>
      <w:lvlJc w:val="left"/>
      <w:pPr>
        <w:ind w:left="360" w:hanging="360"/>
      </w:pPr>
      <w:rPr>
        <w:rFonts w:ascii="Symbol" w:hAnsi="Symbol" w:cs="Symbol" w:hint="default"/>
        <w:color w:val="9D3511"/>
      </w:rPr>
    </w:lvl>
  </w:abstractNum>
  <w:num w:numId="1">
    <w:abstractNumId w:val="4"/>
  </w:num>
  <w:num w:numId="2">
    <w:abstractNumId w:val="3"/>
  </w:num>
  <w:num w:numId="3">
    <w:abstractNumId w:val="2"/>
  </w:num>
  <w:num w:numId="4">
    <w:abstractNumId w:val="1"/>
  </w:num>
  <w:num w:numId="5">
    <w:abstractNumId w:val="0"/>
  </w:num>
  <w:num w:numId="6">
    <w:abstractNumId w:val="4"/>
  </w:num>
  <w:num w:numId="7">
    <w:abstractNumId w:val="3"/>
  </w:num>
  <w:num w:numId="8">
    <w:abstractNumId w:val="2"/>
  </w:num>
  <w:num w:numId="9">
    <w:abstractNumId w:val="1"/>
  </w:num>
  <w:num w:numId="10">
    <w:abstractNumId w:val="0"/>
  </w:num>
  <w:num w:numId="11">
    <w:abstractNumId w:val="4"/>
  </w:num>
  <w:num w:numId="12">
    <w:abstractNumId w:val="4"/>
  </w:num>
  <w:num w:numId="13">
    <w:abstractNumId w:val="3"/>
  </w:num>
  <w:num w:numId="14">
    <w:abstractNumId w:val="3"/>
  </w:num>
  <w:num w:numId="15">
    <w:abstractNumId w:val="2"/>
  </w:num>
  <w:num w:numId="16">
    <w:abstractNumId w:val="2"/>
  </w:num>
  <w:num w:numId="17">
    <w:abstractNumId w:val="1"/>
  </w:num>
  <w:num w:numId="18">
    <w:abstractNumId w:val="1"/>
  </w:num>
  <w:num w:numId="19">
    <w:abstractNumId w:val="0"/>
  </w:num>
  <w:num w:numId="20">
    <w:abstractNumId w:val="0"/>
  </w:num>
  <w:num w:numId="21">
    <w:abstractNumId w:val="4"/>
  </w:num>
  <w:num w:numId="22">
    <w:abstractNumId w:val="3"/>
  </w:num>
  <w:num w:numId="23">
    <w:abstractNumId w:val="2"/>
  </w:num>
  <w:num w:numId="24">
    <w:abstractNumId w:val="1"/>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6AFA"/>
    <w:rsid w:val="00081186"/>
    <w:rsid w:val="002A07F3"/>
    <w:rsid w:val="002E4FAB"/>
    <w:rsid w:val="003E384B"/>
    <w:rsid w:val="00415728"/>
    <w:rsid w:val="00476AFA"/>
    <w:rsid w:val="004E37C4"/>
    <w:rsid w:val="00717615"/>
    <w:rsid w:val="008E0067"/>
    <w:rsid w:val="00A7111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erpetua" w:eastAsia="Perpetua" w:hAnsi="Perpetua"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footnote tex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Number" w:unhideWhenUsed="1"/>
    <w:lsdException w:name="List 2" w:unhideWhenUsed="1"/>
    <w:lsdException w:name="List 3" w:unhideWhenUsed="1"/>
    <w:lsdException w:name="List 4" w:unhideWhenUsed="1"/>
    <w:lsdException w:name="Lis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qFormat="1"/>
    <w:lsdException w:name="Bibliography" w:uiPriority="37" w:unhideWhenUsed="1"/>
    <w:lsdException w:name="TOC Heading" w:uiPriority="39" w:unhideWhenUsed="1" w:qFormat="1"/>
  </w:latentStyles>
  <w:style w:type="paragraph" w:default="1" w:styleId="Normal">
    <w:name w:val="Normal"/>
    <w:qFormat/>
    <w:rsid w:val="003E384B"/>
    <w:pPr>
      <w:spacing w:after="160" w:line="276" w:lineRule="auto"/>
    </w:pPr>
    <w:rPr>
      <w:rFonts w:cs="Perpetua"/>
      <w:color w:val="000000"/>
      <w:lang w:eastAsia="ja-JP"/>
    </w:rPr>
  </w:style>
  <w:style w:type="paragraph" w:styleId="Heading1">
    <w:name w:val="heading 1"/>
    <w:basedOn w:val="Normal"/>
    <w:next w:val="Normal"/>
    <w:link w:val="Heading1Char"/>
    <w:uiPriority w:val="99"/>
    <w:qFormat/>
    <w:rsid w:val="003E384B"/>
    <w:pPr>
      <w:spacing w:before="300" w:after="40" w:line="240" w:lineRule="auto"/>
      <w:outlineLvl w:val="0"/>
    </w:pPr>
    <w:rPr>
      <w:rFonts w:ascii="Franklin Gothic Book" w:hAnsi="Franklin Gothic Book" w:cs="Franklin Gothic Book"/>
      <w:b/>
      <w:bCs/>
      <w:color w:val="9D3511"/>
      <w:spacing w:val="20"/>
      <w:sz w:val="28"/>
      <w:szCs w:val="28"/>
    </w:rPr>
  </w:style>
  <w:style w:type="paragraph" w:styleId="Heading2">
    <w:name w:val="heading 2"/>
    <w:basedOn w:val="Normal"/>
    <w:next w:val="Normal"/>
    <w:link w:val="Heading2Char"/>
    <w:uiPriority w:val="99"/>
    <w:qFormat/>
    <w:rsid w:val="003E384B"/>
    <w:pPr>
      <w:spacing w:before="240" w:after="40" w:line="240" w:lineRule="auto"/>
      <w:outlineLvl w:val="1"/>
    </w:pPr>
    <w:rPr>
      <w:rFonts w:ascii="Franklin Gothic Book" w:hAnsi="Franklin Gothic Book" w:cs="Franklin Gothic Book"/>
      <w:b/>
      <w:bCs/>
      <w:color w:val="9D3511"/>
      <w:spacing w:val="20"/>
      <w:sz w:val="24"/>
      <w:szCs w:val="24"/>
    </w:rPr>
  </w:style>
  <w:style w:type="paragraph" w:styleId="Heading3">
    <w:name w:val="heading 3"/>
    <w:basedOn w:val="Normal"/>
    <w:next w:val="Normal"/>
    <w:link w:val="Heading3Char"/>
    <w:uiPriority w:val="99"/>
    <w:qFormat/>
    <w:rsid w:val="003E384B"/>
    <w:pPr>
      <w:spacing w:before="200" w:after="40" w:line="240" w:lineRule="auto"/>
      <w:outlineLvl w:val="2"/>
    </w:pPr>
    <w:rPr>
      <w:rFonts w:ascii="Franklin Gothic Book" w:hAnsi="Franklin Gothic Book" w:cs="Franklin Gothic Book"/>
      <w:b/>
      <w:bCs/>
      <w:color w:val="D34817"/>
      <w:spacing w:val="20"/>
      <w:sz w:val="24"/>
      <w:szCs w:val="24"/>
    </w:rPr>
  </w:style>
  <w:style w:type="paragraph" w:styleId="Heading4">
    <w:name w:val="heading 4"/>
    <w:basedOn w:val="Normal"/>
    <w:next w:val="Normal"/>
    <w:link w:val="Heading4Char"/>
    <w:uiPriority w:val="99"/>
    <w:qFormat/>
    <w:rsid w:val="003E384B"/>
    <w:pPr>
      <w:spacing w:before="240" w:after="0"/>
      <w:outlineLvl w:val="3"/>
    </w:pPr>
    <w:rPr>
      <w:rFonts w:ascii="Franklin Gothic Book" w:hAnsi="Franklin Gothic Book" w:cs="Franklin Gothic Book"/>
      <w:b/>
      <w:bCs/>
      <w:color w:val="7B6A4D"/>
      <w:spacing w:val="20"/>
      <w:sz w:val="24"/>
      <w:szCs w:val="24"/>
    </w:rPr>
  </w:style>
  <w:style w:type="paragraph" w:styleId="Heading5">
    <w:name w:val="heading 5"/>
    <w:basedOn w:val="Normal"/>
    <w:next w:val="Normal"/>
    <w:link w:val="Heading5Char"/>
    <w:uiPriority w:val="99"/>
    <w:qFormat/>
    <w:rsid w:val="003E384B"/>
    <w:pPr>
      <w:spacing w:before="200" w:after="0"/>
      <w:outlineLvl w:val="4"/>
    </w:pPr>
    <w:rPr>
      <w:rFonts w:ascii="Franklin Gothic Book" w:hAnsi="Franklin Gothic Book" w:cs="Franklin Gothic Book"/>
      <w:b/>
      <w:bCs/>
      <w:i/>
      <w:iCs/>
      <w:color w:val="7B6A4D"/>
      <w:spacing w:val="20"/>
    </w:rPr>
  </w:style>
  <w:style w:type="paragraph" w:styleId="Heading6">
    <w:name w:val="heading 6"/>
    <w:basedOn w:val="Normal"/>
    <w:next w:val="Normal"/>
    <w:link w:val="Heading6Char"/>
    <w:uiPriority w:val="99"/>
    <w:qFormat/>
    <w:rsid w:val="003E384B"/>
    <w:pPr>
      <w:spacing w:before="200" w:after="0"/>
      <w:outlineLvl w:val="5"/>
    </w:pPr>
    <w:rPr>
      <w:rFonts w:ascii="Franklin Gothic Book" w:hAnsi="Franklin Gothic Book" w:cs="Franklin Gothic Book"/>
      <w:color w:val="524633"/>
      <w:spacing w:val="10"/>
      <w:sz w:val="24"/>
      <w:szCs w:val="24"/>
    </w:rPr>
  </w:style>
  <w:style w:type="paragraph" w:styleId="Heading7">
    <w:name w:val="heading 7"/>
    <w:basedOn w:val="Normal"/>
    <w:next w:val="Normal"/>
    <w:link w:val="Heading7Char"/>
    <w:uiPriority w:val="99"/>
    <w:qFormat/>
    <w:rsid w:val="003E384B"/>
    <w:pPr>
      <w:spacing w:before="200" w:after="0"/>
      <w:outlineLvl w:val="6"/>
    </w:pPr>
    <w:rPr>
      <w:rFonts w:ascii="Franklin Gothic Book" w:hAnsi="Franklin Gothic Book" w:cs="Franklin Gothic Book"/>
      <w:i/>
      <w:iCs/>
      <w:color w:val="524633"/>
      <w:spacing w:val="10"/>
      <w:sz w:val="24"/>
      <w:szCs w:val="24"/>
    </w:rPr>
  </w:style>
  <w:style w:type="paragraph" w:styleId="Heading8">
    <w:name w:val="heading 8"/>
    <w:basedOn w:val="Normal"/>
    <w:next w:val="Normal"/>
    <w:link w:val="Heading8Char"/>
    <w:uiPriority w:val="99"/>
    <w:qFormat/>
    <w:rsid w:val="003E384B"/>
    <w:pPr>
      <w:spacing w:before="200" w:after="0"/>
      <w:outlineLvl w:val="7"/>
    </w:pPr>
    <w:rPr>
      <w:rFonts w:ascii="Franklin Gothic Book" w:hAnsi="Franklin Gothic Book" w:cs="Franklin Gothic Book"/>
      <w:color w:val="D34817"/>
      <w:spacing w:val="10"/>
    </w:rPr>
  </w:style>
  <w:style w:type="paragraph" w:styleId="Heading9">
    <w:name w:val="heading 9"/>
    <w:basedOn w:val="Normal"/>
    <w:next w:val="Normal"/>
    <w:link w:val="Heading9Char"/>
    <w:uiPriority w:val="99"/>
    <w:qFormat/>
    <w:rsid w:val="003E384B"/>
    <w:pPr>
      <w:spacing w:before="200" w:after="0"/>
      <w:outlineLvl w:val="8"/>
    </w:pPr>
    <w:rPr>
      <w:rFonts w:ascii="Franklin Gothic Book" w:hAnsi="Franklin Gothic Book" w:cs="Franklin Gothic Book"/>
      <w:i/>
      <w:iCs/>
      <w:color w:val="D34817"/>
      <w:spacing w:val="1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3E384B"/>
    <w:rPr>
      <w:rFonts w:ascii="Franklin Gothic Book" w:hAnsi="Franklin Gothic Book" w:cs="Franklin Gothic Book"/>
      <w:b/>
      <w:bCs/>
      <w:color w:val="9D3511"/>
      <w:spacing w:val="20"/>
      <w:sz w:val="32"/>
      <w:szCs w:val="32"/>
      <w:lang w:eastAsia="ja-JP"/>
    </w:rPr>
  </w:style>
  <w:style w:type="character" w:customStyle="1" w:styleId="Heading2Char">
    <w:name w:val="Heading 2 Char"/>
    <w:basedOn w:val="DefaultParagraphFont"/>
    <w:link w:val="Heading2"/>
    <w:uiPriority w:val="99"/>
    <w:semiHidden/>
    <w:rsid w:val="003E384B"/>
    <w:rPr>
      <w:rFonts w:ascii="Franklin Gothic Book" w:hAnsi="Franklin Gothic Book" w:cs="Franklin Gothic Book"/>
      <w:b/>
      <w:bCs/>
      <w:color w:val="9D3511"/>
      <w:spacing w:val="20"/>
      <w:sz w:val="28"/>
      <w:szCs w:val="28"/>
      <w:lang w:eastAsia="ja-JP"/>
    </w:rPr>
  </w:style>
  <w:style w:type="character" w:customStyle="1" w:styleId="Heading3Char">
    <w:name w:val="Heading 3 Char"/>
    <w:basedOn w:val="DefaultParagraphFont"/>
    <w:link w:val="Heading3"/>
    <w:uiPriority w:val="99"/>
    <w:semiHidden/>
    <w:rsid w:val="003E384B"/>
    <w:rPr>
      <w:rFonts w:ascii="Franklin Gothic Book" w:hAnsi="Franklin Gothic Book" w:cs="Franklin Gothic Book"/>
      <w:b/>
      <w:bCs/>
      <w:color w:val="D34817"/>
      <w:spacing w:val="20"/>
      <w:sz w:val="24"/>
      <w:szCs w:val="24"/>
      <w:lang w:eastAsia="ja-JP"/>
    </w:rPr>
  </w:style>
  <w:style w:type="character" w:customStyle="1" w:styleId="Heading4Char">
    <w:name w:val="Heading 4 Char"/>
    <w:basedOn w:val="DefaultParagraphFont"/>
    <w:link w:val="Heading4"/>
    <w:uiPriority w:val="99"/>
    <w:semiHidden/>
    <w:rsid w:val="003E384B"/>
    <w:rPr>
      <w:rFonts w:ascii="Franklin Gothic Book" w:hAnsi="Franklin Gothic Book" w:cs="Franklin Gothic Book"/>
      <w:b/>
      <w:bCs/>
      <w:color w:val="7B6A4D"/>
      <w:spacing w:val="20"/>
      <w:sz w:val="24"/>
      <w:szCs w:val="24"/>
      <w:lang w:eastAsia="ja-JP"/>
    </w:rPr>
  </w:style>
  <w:style w:type="character" w:customStyle="1" w:styleId="Heading5Char">
    <w:name w:val="Heading 5 Char"/>
    <w:basedOn w:val="DefaultParagraphFont"/>
    <w:link w:val="Heading5"/>
    <w:uiPriority w:val="99"/>
    <w:semiHidden/>
    <w:rsid w:val="003E384B"/>
    <w:rPr>
      <w:rFonts w:ascii="Franklin Gothic Book" w:hAnsi="Franklin Gothic Book" w:cs="Franklin Gothic Book"/>
      <w:b/>
      <w:bCs/>
      <w:i/>
      <w:iCs/>
      <w:color w:val="7B6A4D"/>
      <w:spacing w:val="20"/>
      <w:sz w:val="26"/>
      <w:szCs w:val="26"/>
      <w:lang w:eastAsia="ja-JP"/>
    </w:rPr>
  </w:style>
  <w:style w:type="character" w:customStyle="1" w:styleId="Heading6Char">
    <w:name w:val="Heading 6 Char"/>
    <w:basedOn w:val="DefaultParagraphFont"/>
    <w:link w:val="Heading6"/>
    <w:uiPriority w:val="99"/>
    <w:semiHidden/>
    <w:rsid w:val="003E384B"/>
    <w:rPr>
      <w:rFonts w:ascii="Franklin Gothic Book" w:hAnsi="Franklin Gothic Book" w:cs="Franklin Gothic Book"/>
      <w:color w:val="524633"/>
      <w:spacing w:val="10"/>
      <w:sz w:val="20"/>
      <w:szCs w:val="20"/>
      <w:lang w:eastAsia="ja-JP"/>
    </w:rPr>
  </w:style>
  <w:style w:type="character" w:customStyle="1" w:styleId="Heading7Char">
    <w:name w:val="Heading 7 Char"/>
    <w:basedOn w:val="DefaultParagraphFont"/>
    <w:link w:val="Heading7"/>
    <w:uiPriority w:val="99"/>
    <w:semiHidden/>
    <w:rsid w:val="003E384B"/>
    <w:rPr>
      <w:rFonts w:ascii="Franklin Gothic Book" w:hAnsi="Franklin Gothic Book" w:cs="Franklin Gothic Book"/>
      <w:i/>
      <w:iCs/>
      <w:color w:val="524633"/>
      <w:spacing w:val="10"/>
      <w:sz w:val="20"/>
      <w:szCs w:val="20"/>
      <w:lang w:eastAsia="ja-JP"/>
    </w:rPr>
  </w:style>
  <w:style w:type="character" w:customStyle="1" w:styleId="Heading8Char">
    <w:name w:val="Heading 8 Char"/>
    <w:basedOn w:val="DefaultParagraphFont"/>
    <w:link w:val="Heading8"/>
    <w:uiPriority w:val="99"/>
    <w:semiHidden/>
    <w:rsid w:val="003E384B"/>
    <w:rPr>
      <w:rFonts w:ascii="Franklin Gothic Book" w:hAnsi="Franklin Gothic Book" w:cs="Franklin Gothic Book"/>
      <w:color w:val="D34817"/>
      <w:spacing w:val="10"/>
      <w:sz w:val="20"/>
      <w:szCs w:val="20"/>
      <w:lang w:eastAsia="ja-JP"/>
    </w:rPr>
  </w:style>
  <w:style w:type="character" w:customStyle="1" w:styleId="Heading9Char">
    <w:name w:val="Heading 9 Char"/>
    <w:basedOn w:val="DefaultParagraphFont"/>
    <w:link w:val="Heading9"/>
    <w:uiPriority w:val="99"/>
    <w:semiHidden/>
    <w:rsid w:val="003E384B"/>
    <w:rPr>
      <w:rFonts w:ascii="Franklin Gothic Book" w:hAnsi="Franklin Gothic Book" w:cs="Franklin Gothic Book"/>
      <w:i/>
      <w:iCs/>
      <w:color w:val="D34817"/>
      <w:spacing w:val="10"/>
      <w:sz w:val="20"/>
      <w:szCs w:val="20"/>
      <w:lang w:eastAsia="ja-JP"/>
    </w:rPr>
  </w:style>
  <w:style w:type="table" w:styleId="TableGrid">
    <w:name w:val="Table Grid"/>
    <w:basedOn w:val="TableNormal"/>
    <w:uiPriority w:val="99"/>
    <w:rsid w:val="003E384B"/>
    <w:rPr>
      <w:rFonts w:cs="Perpetu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semiHidden/>
    <w:rsid w:val="003E384B"/>
    <w:pPr>
      <w:tabs>
        <w:tab w:val="center" w:pos="4320"/>
        <w:tab w:val="right" w:pos="8640"/>
      </w:tabs>
    </w:pPr>
  </w:style>
  <w:style w:type="character" w:customStyle="1" w:styleId="FooterChar">
    <w:name w:val="Footer Char"/>
    <w:basedOn w:val="DefaultParagraphFont"/>
    <w:link w:val="Footer"/>
    <w:uiPriority w:val="99"/>
    <w:semiHidden/>
    <w:rsid w:val="003E384B"/>
    <w:rPr>
      <w:color w:val="000000"/>
      <w:sz w:val="20"/>
      <w:szCs w:val="20"/>
      <w:lang w:eastAsia="ja-JP"/>
    </w:rPr>
  </w:style>
  <w:style w:type="paragraph" w:styleId="NoSpacing">
    <w:name w:val="No Spacing"/>
    <w:basedOn w:val="Normal"/>
    <w:uiPriority w:val="99"/>
    <w:qFormat/>
    <w:rsid w:val="003E384B"/>
    <w:pPr>
      <w:spacing w:after="0" w:line="240" w:lineRule="auto"/>
    </w:pPr>
  </w:style>
  <w:style w:type="paragraph" w:styleId="Closing">
    <w:name w:val="Closing"/>
    <w:basedOn w:val="Normal"/>
    <w:link w:val="ClosingChar"/>
    <w:uiPriority w:val="99"/>
    <w:rsid w:val="003E384B"/>
    <w:pPr>
      <w:spacing w:before="480" w:after="960"/>
    </w:pPr>
  </w:style>
  <w:style w:type="character" w:customStyle="1" w:styleId="ClosingChar">
    <w:name w:val="Closing Char"/>
    <w:basedOn w:val="DefaultParagraphFont"/>
    <w:link w:val="Closing"/>
    <w:uiPriority w:val="99"/>
    <w:rsid w:val="003E384B"/>
    <w:rPr>
      <w:color w:val="000000"/>
      <w:sz w:val="20"/>
      <w:szCs w:val="20"/>
      <w:lang w:eastAsia="ja-JP"/>
    </w:rPr>
  </w:style>
  <w:style w:type="paragraph" w:customStyle="1" w:styleId="RecipientAddress">
    <w:name w:val="Recipient Address"/>
    <w:basedOn w:val="NoSpacing"/>
    <w:link w:val="RecipientAddressChar"/>
    <w:uiPriority w:val="99"/>
    <w:rsid w:val="003E384B"/>
    <w:pPr>
      <w:spacing w:after="360"/>
    </w:pPr>
  </w:style>
  <w:style w:type="paragraph" w:styleId="Salutation">
    <w:name w:val="Salutation"/>
    <w:basedOn w:val="NoSpacing"/>
    <w:next w:val="Normal"/>
    <w:link w:val="SalutationChar"/>
    <w:uiPriority w:val="99"/>
    <w:rsid w:val="003E384B"/>
    <w:pPr>
      <w:spacing w:before="480" w:after="320"/>
    </w:pPr>
    <w:rPr>
      <w:b/>
      <w:bCs/>
    </w:rPr>
  </w:style>
  <w:style w:type="character" w:customStyle="1" w:styleId="SalutationChar">
    <w:name w:val="Salutation Char"/>
    <w:basedOn w:val="DefaultParagraphFont"/>
    <w:link w:val="Salutation"/>
    <w:uiPriority w:val="99"/>
    <w:rsid w:val="003E384B"/>
    <w:rPr>
      <w:b/>
      <w:bCs/>
      <w:color w:val="000000"/>
      <w:sz w:val="20"/>
      <w:szCs w:val="20"/>
      <w:lang w:eastAsia="ja-JP"/>
    </w:rPr>
  </w:style>
  <w:style w:type="paragraph" w:customStyle="1" w:styleId="SenderAddress">
    <w:name w:val="Sender Address"/>
    <w:basedOn w:val="NoSpacing"/>
    <w:uiPriority w:val="99"/>
    <w:rsid w:val="003E384B"/>
    <w:pPr>
      <w:spacing w:after="360"/>
    </w:pPr>
  </w:style>
  <w:style w:type="character" w:styleId="PlaceholderText">
    <w:name w:val="Placeholder Text"/>
    <w:basedOn w:val="DefaultParagraphFont"/>
    <w:uiPriority w:val="99"/>
    <w:rsid w:val="003E384B"/>
    <w:rPr>
      <w:color w:val="808080"/>
    </w:rPr>
  </w:style>
  <w:style w:type="paragraph" w:styleId="Signature">
    <w:name w:val="Signature"/>
    <w:basedOn w:val="Normal"/>
    <w:link w:val="SignatureChar"/>
    <w:uiPriority w:val="99"/>
    <w:rsid w:val="003E384B"/>
    <w:pPr>
      <w:spacing w:after="200"/>
    </w:pPr>
  </w:style>
  <w:style w:type="character" w:customStyle="1" w:styleId="SignatureChar">
    <w:name w:val="Signature Char"/>
    <w:basedOn w:val="DefaultParagraphFont"/>
    <w:link w:val="Signature"/>
    <w:uiPriority w:val="99"/>
    <w:rsid w:val="003E384B"/>
    <w:rPr>
      <w:color w:val="000000"/>
      <w:sz w:val="20"/>
      <w:szCs w:val="20"/>
      <w:lang w:eastAsia="ja-JP"/>
    </w:rPr>
  </w:style>
  <w:style w:type="paragraph" w:styleId="BalloonText">
    <w:name w:val="Balloon Text"/>
    <w:basedOn w:val="Normal"/>
    <w:link w:val="BalloonTextChar"/>
    <w:uiPriority w:val="99"/>
    <w:semiHidden/>
    <w:rsid w:val="003E384B"/>
    <w:rPr>
      <w:rFonts w:ascii="Tahoma" w:hAnsi="Tahoma" w:cs="Tahoma"/>
      <w:sz w:val="16"/>
      <w:szCs w:val="16"/>
    </w:rPr>
  </w:style>
  <w:style w:type="character" w:customStyle="1" w:styleId="BalloonTextChar">
    <w:name w:val="Balloon Text Char"/>
    <w:basedOn w:val="DefaultParagraphFont"/>
    <w:link w:val="BalloonText"/>
    <w:uiPriority w:val="99"/>
    <w:semiHidden/>
    <w:rsid w:val="003E384B"/>
    <w:rPr>
      <w:rFonts w:ascii="Tahoma" w:hAnsi="Tahoma" w:cs="Tahoma"/>
      <w:color w:val="000000"/>
      <w:sz w:val="16"/>
      <w:szCs w:val="16"/>
      <w:lang w:eastAsia="ja-JP"/>
    </w:rPr>
  </w:style>
  <w:style w:type="paragraph" w:styleId="BlockText">
    <w:name w:val="Block Text"/>
    <w:aliases w:val="Block Quote"/>
    <w:basedOn w:val="Normal"/>
    <w:uiPriority w:val="99"/>
    <w:rsid w:val="003E384B"/>
    <w:pPr>
      <w:pBdr>
        <w:top w:val="single" w:sz="2" w:space="10" w:color="EE8C69"/>
        <w:bottom w:val="single" w:sz="24" w:space="10" w:color="EE8C69"/>
      </w:pBdr>
      <w:spacing w:after="280" w:line="240" w:lineRule="auto"/>
      <w:ind w:left="1440" w:right="1440"/>
      <w:jc w:val="both"/>
    </w:pPr>
    <w:rPr>
      <w:rFonts w:eastAsia="Times New Roman"/>
      <w:color w:val="7F7F7F"/>
      <w:sz w:val="28"/>
      <w:szCs w:val="28"/>
      <w:lang w:eastAsia="ko-KR"/>
    </w:rPr>
  </w:style>
  <w:style w:type="character" w:styleId="BookTitle">
    <w:name w:val="Book Title"/>
    <w:basedOn w:val="DefaultParagraphFont"/>
    <w:uiPriority w:val="99"/>
    <w:qFormat/>
    <w:rsid w:val="003E384B"/>
    <w:rPr>
      <w:rFonts w:ascii="Franklin Gothic Book" w:hAnsi="Franklin Gothic Book" w:cs="Franklin Gothic Book"/>
      <w:i/>
      <w:iCs/>
      <w:color w:val="auto"/>
      <w:sz w:val="20"/>
      <w:szCs w:val="20"/>
    </w:rPr>
  </w:style>
  <w:style w:type="paragraph" w:styleId="Caption">
    <w:name w:val="caption"/>
    <w:basedOn w:val="Normal"/>
    <w:next w:val="Normal"/>
    <w:uiPriority w:val="99"/>
    <w:qFormat/>
    <w:rsid w:val="003E384B"/>
    <w:pPr>
      <w:spacing w:after="0" w:line="240" w:lineRule="auto"/>
    </w:pPr>
    <w:rPr>
      <w:smallCaps/>
      <w:color w:val="732117"/>
      <w:spacing w:val="10"/>
      <w:sz w:val="18"/>
      <w:szCs w:val="18"/>
    </w:rPr>
  </w:style>
  <w:style w:type="paragraph" w:styleId="Date">
    <w:name w:val="Date"/>
    <w:basedOn w:val="Normal"/>
    <w:next w:val="Normal"/>
    <w:link w:val="DateChar"/>
    <w:uiPriority w:val="99"/>
    <w:semiHidden/>
    <w:rsid w:val="003E384B"/>
  </w:style>
  <w:style w:type="character" w:customStyle="1" w:styleId="DateChar">
    <w:name w:val="Date Char"/>
    <w:basedOn w:val="DefaultParagraphFont"/>
    <w:link w:val="Date"/>
    <w:uiPriority w:val="99"/>
    <w:semiHidden/>
    <w:rsid w:val="003E384B"/>
    <w:rPr>
      <w:color w:val="000000"/>
      <w:sz w:val="20"/>
      <w:szCs w:val="20"/>
      <w:lang w:eastAsia="ja-JP"/>
    </w:rPr>
  </w:style>
  <w:style w:type="character" w:styleId="Emphasis">
    <w:name w:val="Emphasis"/>
    <w:basedOn w:val="DefaultParagraphFont"/>
    <w:uiPriority w:val="99"/>
    <w:qFormat/>
    <w:rsid w:val="003E384B"/>
    <w:rPr>
      <w:b/>
      <w:bCs/>
      <w:i/>
      <w:iCs/>
      <w:color w:val="auto"/>
      <w:spacing w:val="2"/>
      <w:w w:val="100"/>
    </w:rPr>
  </w:style>
  <w:style w:type="paragraph" w:styleId="Header">
    <w:name w:val="header"/>
    <w:basedOn w:val="Normal"/>
    <w:link w:val="HeaderChar"/>
    <w:uiPriority w:val="99"/>
    <w:semiHidden/>
    <w:rsid w:val="003E384B"/>
    <w:pPr>
      <w:tabs>
        <w:tab w:val="center" w:pos="4320"/>
        <w:tab w:val="right" w:pos="8640"/>
      </w:tabs>
    </w:pPr>
  </w:style>
  <w:style w:type="character" w:customStyle="1" w:styleId="HeaderChar">
    <w:name w:val="Header Char"/>
    <w:basedOn w:val="DefaultParagraphFont"/>
    <w:link w:val="Header"/>
    <w:uiPriority w:val="99"/>
    <w:semiHidden/>
    <w:rsid w:val="003E384B"/>
    <w:rPr>
      <w:color w:val="000000"/>
      <w:sz w:val="20"/>
      <w:szCs w:val="20"/>
      <w:lang w:eastAsia="ja-JP"/>
    </w:rPr>
  </w:style>
  <w:style w:type="character" w:styleId="Hyperlink">
    <w:name w:val="Hyperlink"/>
    <w:basedOn w:val="DefaultParagraphFont"/>
    <w:uiPriority w:val="99"/>
    <w:semiHidden/>
    <w:rsid w:val="003E384B"/>
    <w:rPr>
      <w:color w:val="auto"/>
      <w:u w:val="single"/>
    </w:rPr>
  </w:style>
  <w:style w:type="character" w:styleId="IntenseEmphasis">
    <w:name w:val="Intense Emphasis"/>
    <w:basedOn w:val="DefaultParagraphFont"/>
    <w:uiPriority w:val="99"/>
    <w:qFormat/>
    <w:rsid w:val="003E384B"/>
    <w:rPr>
      <w:rFonts w:ascii="Perpetua" w:hAnsi="Perpetua" w:cs="Perpetua"/>
      <w:b/>
      <w:bCs/>
      <w:i/>
      <w:iCs/>
      <w:smallCaps/>
      <w:color w:val="9B2D1F"/>
      <w:spacing w:val="2"/>
      <w:w w:val="100"/>
      <w:sz w:val="20"/>
      <w:szCs w:val="20"/>
    </w:rPr>
  </w:style>
  <w:style w:type="paragraph" w:styleId="IntenseQuote">
    <w:name w:val="Intense Quote"/>
    <w:basedOn w:val="Normal"/>
    <w:link w:val="IntenseQuoteChar"/>
    <w:uiPriority w:val="99"/>
    <w:qFormat/>
    <w:rsid w:val="003E384B"/>
    <w:pPr>
      <w:pBdr>
        <w:top w:val="single" w:sz="36" w:space="10" w:color="EE8C69"/>
        <w:left w:val="single" w:sz="24" w:space="10" w:color="D34817"/>
        <w:bottom w:val="single" w:sz="36" w:space="10" w:color="A28E6A"/>
        <w:right w:val="single" w:sz="24" w:space="10" w:color="D34817"/>
      </w:pBdr>
      <w:shd w:val="clear" w:color="auto" w:fill="D34817"/>
      <w:ind w:left="1440" w:right="1440"/>
      <w:jc w:val="center"/>
    </w:pPr>
    <w:rPr>
      <w:rFonts w:ascii="Franklin Gothic Book" w:hAnsi="Franklin Gothic Book" w:cs="Franklin Gothic Book"/>
      <w:i/>
      <w:iCs/>
      <w:color w:val="FFFFFF"/>
      <w:sz w:val="32"/>
      <w:szCs w:val="32"/>
    </w:rPr>
  </w:style>
  <w:style w:type="character" w:customStyle="1" w:styleId="IntenseQuoteChar">
    <w:name w:val="Intense Quote Char"/>
    <w:basedOn w:val="DefaultParagraphFont"/>
    <w:link w:val="IntenseQuote"/>
    <w:uiPriority w:val="99"/>
    <w:rsid w:val="003E384B"/>
    <w:rPr>
      <w:rFonts w:ascii="Franklin Gothic Book" w:hAnsi="Franklin Gothic Book" w:cs="Franklin Gothic Book"/>
      <w:i/>
      <w:iCs/>
      <w:color w:val="FFFFFF"/>
      <w:sz w:val="20"/>
      <w:szCs w:val="20"/>
      <w:shd w:val="clear" w:color="auto" w:fill="D34817"/>
      <w:lang w:eastAsia="ja-JP"/>
    </w:rPr>
  </w:style>
  <w:style w:type="character" w:styleId="IntenseReference">
    <w:name w:val="Intense Reference"/>
    <w:basedOn w:val="DefaultParagraphFont"/>
    <w:uiPriority w:val="99"/>
    <w:qFormat/>
    <w:rsid w:val="003E384B"/>
    <w:rPr>
      <w:b/>
      <w:bCs/>
      <w:color w:val="D34817"/>
      <w:sz w:val="20"/>
      <w:szCs w:val="20"/>
      <w:u w:val="single"/>
    </w:rPr>
  </w:style>
  <w:style w:type="paragraph" w:styleId="ListBullet">
    <w:name w:val="List Bullet"/>
    <w:basedOn w:val="Normal"/>
    <w:autoRedefine/>
    <w:uiPriority w:val="99"/>
    <w:rsid w:val="003E384B"/>
    <w:pPr>
      <w:numPr>
        <w:numId w:val="11"/>
      </w:numPr>
      <w:spacing w:after="0"/>
    </w:pPr>
  </w:style>
  <w:style w:type="paragraph" w:styleId="ListBullet2">
    <w:name w:val="List Bullet 2"/>
    <w:basedOn w:val="Normal"/>
    <w:autoRedefine/>
    <w:uiPriority w:val="99"/>
    <w:rsid w:val="003E384B"/>
    <w:pPr>
      <w:numPr>
        <w:numId w:val="12"/>
      </w:numPr>
      <w:spacing w:after="0"/>
      <w:ind w:left="720"/>
    </w:pPr>
  </w:style>
  <w:style w:type="paragraph" w:styleId="ListBullet3">
    <w:name w:val="List Bullet 3"/>
    <w:basedOn w:val="Normal"/>
    <w:autoRedefine/>
    <w:uiPriority w:val="99"/>
    <w:rsid w:val="003E384B"/>
    <w:pPr>
      <w:numPr>
        <w:numId w:val="13"/>
      </w:numPr>
      <w:spacing w:after="0"/>
      <w:ind w:left="1080"/>
    </w:pPr>
  </w:style>
  <w:style w:type="paragraph" w:styleId="ListBullet4">
    <w:name w:val="List Bullet 4"/>
    <w:basedOn w:val="Normal"/>
    <w:autoRedefine/>
    <w:uiPriority w:val="99"/>
    <w:rsid w:val="003E384B"/>
    <w:pPr>
      <w:numPr>
        <w:numId w:val="14"/>
      </w:numPr>
      <w:spacing w:after="0"/>
      <w:ind w:left="1440"/>
    </w:pPr>
  </w:style>
  <w:style w:type="paragraph" w:styleId="ListBullet5">
    <w:name w:val="List Bullet 5"/>
    <w:basedOn w:val="Normal"/>
    <w:autoRedefine/>
    <w:uiPriority w:val="99"/>
    <w:rsid w:val="003E384B"/>
    <w:pPr>
      <w:numPr>
        <w:numId w:val="15"/>
      </w:numPr>
      <w:spacing w:after="0"/>
      <w:ind w:left="1800"/>
    </w:pPr>
  </w:style>
  <w:style w:type="paragraph" w:styleId="Quote">
    <w:name w:val="Quote"/>
    <w:basedOn w:val="Normal"/>
    <w:link w:val="QuoteChar"/>
    <w:uiPriority w:val="99"/>
    <w:qFormat/>
    <w:rsid w:val="003E384B"/>
    <w:rPr>
      <w:i/>
      <w:iCs/>
      <w:color w:val="7F7F7F"/>
      <w:sz w:val="24"/>
      <w:szCs w:val="24"/>
    </w:rPr>
  </w:style>
  <w:style w:type="character" w:customStyle="1" w:styleId="QuoteChar">
    <w:name w:val="Quote Char"/>
    <w:basedOn w:val="DefaultParagraphFont"/>
    <w:link w:val="Quote"/>
    <w:uiPriority w:val="99"/>
    <w:rsid w:val="003E384B"/>
    <w:rPr>
      <w:i/>
      <w:iCs/>
      <w:color w:val="7F7F7F"/>
      <w:sz w:val="20"/>
      <w:szCs w:val="20"/>
      <w:lang w:eastAsia="ja-JP"/>
    </w:rPr>
  </w:style>
  <w:style w:type="character" w:styleId="Strong">
    <w:name w:val="Strong"/>
    <w:basedOn w:val="DefaultParagraphFont"/>
    <w:uiPriority w:val="99"/>
    <w:qFormat/>
    <w:rsid w:val="003E384B"/>
    <w:rPr>
      <w:rFonts w:ascii="Perpetua" w:hAnsi="Perpetua" w:cs="Perpetua"/>
      <w:b/>
      <w:bCs/>
      <w:color w:val="9B2D1F"/>
    </w:rPr>
  </w:style>
  <w:style w:type="paragraph" w:styleId="Subtitle">
    <w:name w:val="Subtitle"/>
    <w:basedOn w:val="Normal"/>
    <w:link w:val="SubtitleChar"/>
    <w:uiPriority w:val="99"/>
    <w:qFormat/>
    <w:rsid w:val="003E384B"/>
    <w:pPr>
      <w:spacing w:after="480" w:line="240" w:lineRule="auto"/>
      <w:jc w:val="center"/>
    </w:pPr>
    <w:rPr>
      <w:rFonts w:ascii="Franklin Gothic Book" w:hAnsi="Franklin Gothic Book" w:cs="Franklin Gothic Book"/>
      <w:color w:val="auto"/>
      <w:sz w:val="28"/>
      <w:szCs w:val="28"/>
    </w:rPr>
  </w:style>
  <w:style w:type="character" w:customStyle="1" w:styleId="SubtitleChar">
    <w:name w:val="Subtitle Char"/>
    <w:basedOn w:val="DefaultParagraphFont"/>
    <w:link w:val="Subtitle"/>
    <w:uiPriority w:val="99"/>
    <w:rsid w:val="003E384B"/>
    <w:rPr>
      <w:rFonts w:ascii="Franklin Gothic Book" w:hAnsi="Franklin Gothic Book" w:cs="Franklin Gothic Book"/>
      <w:sz w:val="24"/>
      <w:szCs w:val="24"/>
      <w:lang w:eastAsia="ja-JP"/>
    </w:rPr>
  </w:style>
  <w:style w:type="character" w:styleId="SubtleEmphasis">
    <w:name w:val="Subtle Emphasis"/>
    <w:basedOn w:val="DefaultParagraphFont"/>
    <w:uiPriority w:val="99"/>
    <w:qFormat/>
    <w:rsid w:val="003E384B"/>
    <w:rPr>
      <w:rFonts w:ascii="Perpetua" w:hAnsi="Perpetua" w:cs="Perpetua"/>
      <w:i/>
      <w:iCs/>
      <w:color w:val="auto"/>
      <w:spacing w:val="2"/>
      <w:w w:val="100"/>
      <w:kern w:val="0"/>
      <w:sz w:val="24"/>
      <w:szCs w:val="24"/>
    </w:rPr>
  </w:style>
  <w:style w:type="character" w:styleId="SubtleReference">
    <w:name w:val="Subtle Reference"/>
    <w:basedOn w:val="DefaultParagraphFont"/>
    <w:uiPriority w:val="99"/>
    <w:qFormat/>
    <w:rsid w:val="003E384B"/>
    <w:rPr>
      <w:color w:val="auto"/>
      <w:sz w:val="20"/>
      <w:szCs w:val="20"/>
      <w:u w:val="single"/>
    </w:rPr>
  </w:style>
  <w:style w:type="paragraph" w:styleId="Title">
    <w:name w:val="Title"/>
    <w:basedOn w:val="Normal"/>
    <w:link w:val="TitleChar"/>
    <w:uiPriority w:val="99"/>
    <w:qFormat/>
    <w:rsid w:val="003E384B"/>
    <w:pPr>
      <w:pBdr>
        <w:bottom w:val="single" w:sz="8" w:space="4" w:color="D34817"/>
      </w:pBdr>
      <w:spacing w:line="240" w:lineRule="auto"/>
      <w:jc w:val="center"/>
    </w:pPr>
    <w:rPr>
      <w:rFonts w:ascii="Franklin Gothic Book" w:hAnsi="Franklin Gothic Book" w:cs="Franklin Gothic Book"/>
      <w:b/>
      <w:bCs/>
      <w:smallCaps/>
      <w:color w:val="D34817"/>
      <w:sz w:val="48"/>
      <w:szCs w:val="48"/>
    </w:rPr>
  </w:style>
  <w:style w:type="character" w:customStyle="1" w:styleId="TitleChar">
    <w:name w:val="Title Char"/>
    <w:basedOn w:val="DefaultParagraphFont"/>
    <w:link w:val="Title"/>
    <w:uiPriority w:val="99"/>
    <w:rsid w:val="003E384B"/>
    <w:rPr>
      <w:rFonts w:ascii="Franklin Gothic Book" w:hAnsi="Franklin Gothic Book" w:cs="Franklin Gothic Book"/>
      <w:b/>
      <w:bCs/>
      <w:smallCaps/>
      <w:color w:val="D34817"/>
      <w:sz w:val="48"/>
      <w:szCs w:val="48"/>
      <w:lang w:eastAsia="ja-JP"/>
    </w:rPr>
  </w:style>
  <w:style w:type="paragraph" w:styleId="TOC1">
    <w:name w:val="toc 1"/>
    <w:basedOn w:val="Normal"/>
    <w:next w:val="Normal"/>
    <w:autoRedefine/>
    <w:uiPriority w:val="99"/>
    <w:semiHidden/>
    <w:rsid w:val="003E384B"/>
    <w:pPr>
      <w:tabs>
        <w:tab w:val="right" w:leader="dot" w:pos="8630"/>
      </w:tabs>
      <w:spacing w:after="40" w:line="240" w:lineRule="auto"/>
    </w:pPr>
    <w:rPr>
      <w:smallCaps/>
      <w:noProof/>
      <w:color w:val="9B2D1F"/>
    </w:rPr>
  </w:style>
  <w:style w:type="paragraph" w:styleId="TOC2">
    <w:name w:val="toc 2"/>
    <w:basedOn w:val="Normal"/>
    <w:next w:val="Normal"/>
    <w:autoRedefine/>
    <w:uiPriority w:val="99"/>
    <w:semiHidden/>
    <w:rsid w:val="003E384B"/>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rsid w:val="003E384B"/>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rsid w:val="003E384B"/>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rsid w:val="003E384B"/>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rsid w:val="003E384B"/>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rsid w:val="003E384B"/>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rsid w:val="003E384B"/>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rsid w:val="003E384B"/>
    <w:pPr>
      <w:tabs>
        <w:tab w:val="right" w:leader="dot" w:pos="8630"/>
      </w:tabs>
      <w:spacing w:after="40" w:line="240" w:lineRule="auto"/>
      <w:ind w:left="1760"/>
    </w:pPr>
    <w:rPr>
      <w:smallCaps/>
      <w:noProof/>
    </w:rPr>
  </w:style>
  <w:style w:type="paragraph" w:customStyle="1" w:styleId="DateText">
    <w:name w:val="Date Text"/>
    <w:basedOn w:val="Normal"/>
    <w:uiPriority w:val="99"/>
    <w:rsid w:val="003E384B"/>
    <w:pPr>
      <w:spacing w:before="720" w:after="200"/>
    </w:pPr>
  </w:style>
  <w:style w:type="paragraph" w:customStyle="1" w:styleId="GrayText">
    <w:name w:val="Gray Text"/>
    <w:basedOn w:val="NoSpacing"/>
    <w:uiPriority w:val="99"/>
    <w:rsid w:val="003E384B"/>
    <w:rPr>
      <w:rFonts w:ascii="Franklin Gothic Book" w:hAnsi="Franklin Gothic Book" w:cs="Franklin Gothic Book"/>
      <w:color w:val="7F7F7F"/>
      <w:sz w:val="20"/>
      <w:szCs w:val="20"/>
    </w:rPr>
  </w:style>
  <w:style w:type="character" w:customStyle="1" w:styleId="RecipientAddressChar">
    <w:name w:val="Recipient Address Char"/>
    <w:basedOn w:val="DefaultParagraphFont"/>
    <w:link w:val="RecipientAddress"/>
    <w:uiPriority w:val="99"/>
    <w:rsid w:val="003E384B"/>
    <w:rPr>
      <w:color w:val="000000"/>
      <w:sz w:val="20"/>
      <w:szCs w:val="20"/>
      <w:lang w:eastAsia="ja-JP"/>
    </w:rPr>
  </w:style>
</w:styles>
</file>

<file path=word/webSettings.xml><?xml version="1.0" encoding="utf-8"?>
<w:webSettings xmlns:r="http://schemas.openxmlformats.org/officeDocument/2006/relationships" xmlns:w="http://schemas.openxmlformats.org/wordprocessingml/2006/main">
  <w:divs>
    <w:div w:id="827982239">
      <w:marLeft w:val="0"/>
      <w:marRight w:val="0"/>
      <w:marTop w:val="0"/>
      <w:marBottom w:val="0"/>
      <w:divBdr>
        <w:top w:val="none" w:sz="0" w:space="0" w:color="auto"/>
        <w:left w:val="none" w:sz="0" w:space="0" w:color="auto"/>
        <w:bottom w:val="none" w:sz="0" w:space="0" w:color="auto"/>
        <w:right w:val="none" w:sz="0" w:space="0" w:color="auto"/>
      </w:divBdr>
    </w:div>
    <w:div w:id="827982240">
      <w:marLeft w:val="0"/>
      <w:marRight w:val="0"/>
      <w:marTop w:val="0"/>
      <w:marBottom w:val="0"/>
      <w:divBdr>
        <w:top w:val="none" w:sz="0" w:space="0" w:color="auto"/>
        <w:left w:val="none" w:sz="0" w:space="0" w:color="auto"/>
        <w:bottom w:val="none" w:sz="0" w:space="0" w:color="auto"/>
        <w:right w:val="none" w:sz="0" w:space="0" w:color="auto"/>
      </w:divBdr>
    </w:div>
    <w:div w:id="8279822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313</Words>
  <Characters>1785</Characters>
  <Application>Microsoft Office Outlook</Application>
  <DocSecurity>0</DocSecurity>
  <Lines>0</Lines>
  <Paragraphs>0</Paragraphs>
  <ScaleCrop>false</ScaleCrop>
  <Company>Talbots Abroad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Maura Kardasz</dc:creator>
  <cp:keywords/>
  <dc:description/>
  <cp:lastModifiedBy>Perrone Family</cp:lastModifiedBy>
  <cp:revision>2</cp:revision>
  <dcterms:created xsi:type="dcterms:W3CDTF">2012-02-17T03:23:00Z</dcterms:created>
  <dcterms:modified xsi:type="dcterms:W3CDTF">2012-02-17T03:23:00Z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